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3B1" w:rsidRPr="009A3CBF" w:rsidRDefault="009A3CBF" w:rsidP="009A3CBF">
      <w:pPr>
        <w:spacing w:after="0" w:line="600" w:lineRule="auto"/>
        <w:jc w:val="center"/>
        <w:rPr>
          <w:rFonts w:ascii="Cambria" w:eastAsia="Times New Roman" w:hAnsi="Cambria"/>
          <w:b/>
          <w:color w:val="5F497A" w:themeColor="accent4" w:themeShade="BF"/>
          <w:kern w:val="28"/>
          <w:sz w:val="36"/>
          <w:szCs w:val="36"/>
          <w:lang w:eastAsia="pl-PL"/>
        </w:rPr>
      </w:pPr>
      <w:r>
        <w:rPr>
          <w:rFonts w:ascii="Cambria" w:eastAsia="Times New Roman" w:hAnsi="Cambria"/>
          <w:b/>
          <w:noProof/>
          <w:color w:val="8064A2" w:themeColor="accent4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3D0569" wp14:editId="39057333">
                <wp:simplePos x="0" y="0"/>
                <wp:positionH relativeFrom="column">
                  <wp:posOffset>60960</wp:posOffset>
                </wp:positionH>
                <wp:positionV relativeFrom="paragraph">
                  <wp:posOffset>469265</wp:posOffset>
                </wp:positionV>
                <wp:extent cx="5715000" cy="1495425"/>
                <wp:effectExtent l="0" t="0" r="876300" b="28575"/>
                <wp:wrapNone/>
                <wp:docPr id="2" name="Objaśnienie prostokątne zaokrąglo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495425"/>
                        </a:xfrm>
                        <a:prstGeom prst="wedgeRoundRectCallout">
                          <a:avLst>
                            <a:gd name="adj1" fmla="val 64834"/>
                            <a:gd name="adj2" fmla="val -3525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CBF" w:rsidRPr="009A3CBF" w:rsidRDefault="009A3CBF" w:rsidP="009A3CBF">
                            <w:pPr>
                              <w:spacing w:line="360" w:lineRule="auto"/>
                              <w:jc w:val="center"/>
                              <w:rPr>
                                <w:rFonts w:ascii="Cambria" w:eastAsia="Times New Roman" w:hAnsi="Cambria"/>
                                <w:b/>
                                <w:color w:val="002060"/>
                                <w:kern w:val="28"/>
                                <w:sz w:val="36"/>
                                <w:szCs w:val="36"/>
                                <w:lang w:eastAsia="pl-PL"/>
                              </w:rPr>
                            </w:pPr>
                            <w:r w:rsidRPr="009A3CBF">
                              <w:rPr>
                                <w:rFonts w:ascii="Cambria" w:eastAsia="Times New Roman" w:hAnsi="Cambria"/>
                                <w:color w:val="002060"/>
                                <w:kern w:val="28"/>
                                <w:sz w:val="28"/>
                                <w:szCs w:val="36"/>
                                <w:lang w:eastAsia="pl-PL"/>
                              </w:rPr>
                              <w:t xml:space="preserve">Oto kwiatek do bukietu wiadomości i umiejętności. </w:t>
                            </w:r>
                            <w:r w:rsidRPr="009A3CBF">
                              <w:rPr>
                                <w:rFonts w:ascii="Cambria" w:eastAsia="Times New Roman" w:hAnsi="Cambria"/>
                                <w:color w:val="002060"/>
                                <w:kern w:val="28"/>
                                <w:sz w:val="28"/>
                                <w:szCs w:val="36"/>
                                <w:lang w:eastAsia="pl-PL"/>
                              </w:rPr>
                              <w:br/>
                              <w:t>Płatki, na których zapisane są czynności, które potrafisz wykonać pokoloruj. Płatki, na których zapisane są czynności, z wykonaniem których miałeś problemy zostaw białe.</w:t>
                            </w:r>
                          </w:p>
                          <w:p w:rsidR="009A3CBF" w:rsidRPr="009A3CBF" w:rsidRDefault="009A3CBF" w:rsidP="009A3CBF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Objaśnienie prostokątne zaokrąglone 2" o:spid="_x0000_s1026" type="#_x0000_t62" style="position:absolute;left:0;text-align:left;margin-left:4.8pt;margin-top:36.95pt;width:450pt;height:117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" adj="24804,3185" fillcolor="white [3201]" strokecolor="#8064a2 [3207]" strokeweight="2pt">
                <v:textbox>
                  <w:txbxContent>
                    <w:p w:rsidR="009A3CBF" w:rsidRPr="009A3CBF" w:rsidRDefault="009A3CBF" w:rsidP="009A3CBF">
                      <w:pPr>
                        <w:spacing w:line="360" w:lineRule="auto"/>
                        <w:jc w:val="center"/>
                        <w:rPr>
                          <w:rFonts w:ascii="Cambria" w:eastAsia="Times New Roman" w:hAnsi="Cambria"/>
                          <w:b/>
                          <w:color w:val="002060"/>
                          <w:kern w:val="28"/>
                          <w:sz w:val="36"/>
                          <w:szCs w:val="36"/>
                          <w:lang w:eastAsia="pl-PL"/>
                        </w:rPr>
                      </w:pPr>
                      <w:r w:rsidRPr="009A3CBF">
                        <w:rPr>
                          <w:rFonts w:ascii="Cambria" w:eastAsia="Times New Roman" w:hAnsi="Cambria"/>
                          <w:color w:val="002060"/>
                          <w:kern w:val="28"/>
                          <w:sz w:val="28"/>
                          <w:szCs w:val="36"/>
                          <w:lang w:eastAsia="pl-PL"/>
                        </w:rPr>
                        <w:t>O</w:t>
                      </w:r>
                      <w:r w:rsidRPr="009A3CBF">
                        <w:rPr>
                          <w:rFonts w:ascii="Cambria" w:eastAsia="Times New Roman" w:hAnsi="Cambria"/>
                          <w:color w:val="002060"/>
                          <w:kern w:val="28"/>
                          <w:sz w:val="28"/>
                          <w:szCs w:val="36"/>
                          <w:lang w:eastAsia="pl-PL"/>
                        </w:rPr>
                        <w:t xml:space="preserve">to kwiatek do bukietu wiadomości i umiejętności. </w:t>
                      </w:r>
                      <w:r w:rsidRPr="009A3CBF">
                        <w:rPr>
                          <w:rFonts w:ascii="Cambria" w:eastAsia="Times New Roman" w:hAnsi="Cambria"/>
                          <w:color w:val="002060"/>
                          <w:kern w:val="28"/>
                          <w:sz w:val="28"/>
                          <w:szCs w:val="36"/>
                          <w:lang w:eastAsia="pl-PL"/>
                        </w:rPr>
                        <w:br/>
                        <w:t>Płatki, na których zapisane są czynności, które potrafisz wykonać pokoloruj. Płatki, na których zapisane są czynności, z wykonaniem których miałeś problemy zostaw białe.</w:t>
                      </w:r>
                    </w:p>
                    <w:p w:rsidR="009A3CBF" w:rsidRPr="009A3CBF" w:rsidRDefault="009A3CBF" w:rsidP="009A3CBF">
                      <w:pPr>
                        <w:jc w:val="center"/>
                        <w:rPr>
                          <w:color w:val="0020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4D7D" w:rsidRPr="009A3CBF">
        <w:rPr>
          <w:rFonts w:ascii="Cambria" w:eastAsia="Times New Roman" w:hAnsi="Cambria"/>
          <w:b/>
          <w:color w:val="5F497A" w:themeColor="accent4" w:themeShade="BF"/>
          <w:kern w:val="28"/>
          <w:sz w:val="36"/>
          <w:szCs w:val="36"/>
          <w:lang w:eastAsia="pl-PL"/>
        </w:rPr>
        <w:t>Kwiatek do bukietu wiedzy i umiejętności</w:t>
      </w:r>
    </w:p>
    <w:p w:rsidR="007C020F" w:rsidRDefault="007C020F" w:rsidP="009A3CBF">
      <w:pPr>
        <w:spacing w:line="360" w:lineRule="auto"/>
        <w:rPr>
          <w:rFonts w:ascii="Cambria" w:eastAsia="Times New Roman" w:hAnsi="Cambria"/>
          <w:b/>
          <w:color w:val="215868"/>
          <w:kern w:val="28"/>
          <w:sz w:val="36"/>
          <w:szCs w:val="36"/>
          <w:lang w:eastAsia="pl-PL"/>
        </w:rPr>
      </w:pPr>
    </w:p>
    <w:p w:rsidR="007C020F" w:rsidRDefault="007C020F" w:rsidP="00C123B1">
      <w:pPr>
        <w:rPr>
          <w:lang w:eastAsia="pl-PL"/>
        </w:rPr>
      </w:pPr>
    </w:p>
    <w:p w:rsidR="001755AD" w:rsidRDefault="001755AD" w:rsidP="00C123B1">
      <w:pPr>
        <w:rPr>
          <w:lang w:eastAsia="pl-PL"/>
        </w:rPr>
      </w:pPr>
    </w:p>
    <w:p w:rsidR="001755AD" w:rsidRDefault="001755AD" w:rsidP="00C123B1">
      <w:pPr>
        <w:rPr>
          <w:lang w:eastAsia="pl-PL"/>
        </w:rPr>
      </w:pPr>
    </w:p>
    <w:p w:rsidR="001755AD" w:rsidRPr="00C123B1" w:rsidRDefault="001755AD" w:rsidP="00C123B1">
      <w:pPr>
        <w:rPr>
          <w:lang w:eastAsia="pl-PL"/>
        </w:rPr>
      </w:pPr>
    </w:p>
    <w:p w:rsidR="003045CA" w:rsidRPr="003045CA" w:rsidRDefault="002551DF" w:rsidP="003045CA">
      <w:pPr>
        <w:rPr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44939E" wp14:editId="63DFFF2B">
                <wp:simplePos x="0" y="0"/>
                <wp:positionH relativeFrom="column">
                  <wp:posOffset>1718311</wp:posOffset>
                </wp:positionH>
                <wp:positionV relativeFrom="paragraph">
                  <wp:posOffset>1896744</wp:posOffset>
                </wp:positionV>
                <wp:extent cx="2567940" cy="2428875"/>
                <wp:effectExtent l="76200" t="57150" r="80010" b="104775"/>
                <wp:wrapNone/>
                <wp:docPr id="629" name="Elipsa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428875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4D7D" w:rsidRPr="002551DF" w:rsidRDefault="002551DF" w:rsidP="002551DF">
                            <w:pPr>
                              <w:ind w:right="-152" w:hanging="142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2551DF">
                              <w:rPr>
                                <w:b/>
                                <w:sz w:val="40"/>
                              </w:rPr>
                              <w:t>Rozwiązywanie równań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629" o:spid="_x0000_s1027" style="position:absolute;margin-left:135.3pt;margin-top:149.35pt;width:202.2pt;height:19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" fillcolor="#8064a2 [3207]" strokecolor="white [3201]" strokeweight="3pt">
                <v:shadow on="t" color="black" opacity="24903f" origin=",.5" offset="0,.55556mm"/>
                <v:textbox>
                  <w:txbxContent>
                    <w:p w:rsidR="00AB4D7D" w:rsidRPr="002551DF" w:rsidRDefault="002551DF" w:rsidP="002551DF">
                      <w:pPr>
                        <w:ind w:right="-152" w:hanging="142"/>
                        <w:jc w:val="center"/>
                        <w:rPr>
                          <w:b/>
                          <w:sz w:val="40"/>
                        </w:rPr>
                      </w:pPr>
                      <w:r w:rsidRPr="002551DF">
                        <w:rPr>
                          <w:b/>
                          <w:sz w:val="40"/>
                        </w:rPr>
                        <w:t>Rozwiązywanie równań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039" behindDoc="0" locked="0" layoutInCell="1" allowOverlap="1" wp14:anchorId="17453E50" wp14:editId="567430C5">
                <wp:simplePos x="0" y="0"/>
                <wp:positionH relativeFrom="column">
                  <wp:posOffset>3642360</wp:posOffset>
                </wp:positionH>
                <wp:positionV relativeFrom="paragraph">
                  <wp:posOffset>1040130</wp:posOffset>
                </wp:positionV>
                <wp:extent cx="2390775" cy="2343150"/>
                <wp:effectExtent l="19050" t="19050" r="28575" b="19050"/>
                <wp:wrapNone/>
                <wp:docPr id="631" name="Elipsa 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343150"/>
                        </a:xfrm>
                        <a:prstGeom prst="ellips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4D7D" w:rsidRPr="002551DF" w:rsidRDefault="002551DF" w:rsidP="002551DF">
                            <w:pPr>
                              <w:ind w:left="142" w:right="-85" w:firstLine="425"/>
                              <w:jc w:val="right"/>
                              <w:rPr>
                                <w:b/>
                                <w:sz w:val="28"/>
                              </w:rPr>
                            </w:pPr>
                            <w:r w:rsidRPr="002551DF">
                              <w:rPr>
                                <w:b/>
                                <w:sz w:val="28"/>
                              </w:rPr>
                              <w:t>Rozumiem pojęcia, równanie:</w:t>
                            </w:r>
                          </w:p>
                          <w:p w:rsidR="002551DF" w:rsidRPr="002551DF" w:rsidRDefault="002551DF" w:rsidP="002551DF">
                            <w:pPr>
                              <w:ind w:left="142" w:right="-85" w:firstLine="284"/>
                              <w:jc w:val="right"/>
                              <w:rPr>
                                <w:b/>
                                <w:sz w:val="28"/>
                              </w:rPr>
                            </w:pPr>
                            <w:r w:rsidRPr="002551DF">
                              <w:rPr>
                                <w:b/>
                                <w:sz w:val="28"/>
                              </w:rPr>
                              <w:t>tożsamościowe, sprzeczne, równoważne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31" o:spid="_x0000_s1028" style="position:absolute;margin-left:286.8pt;margin-top:81.9pt;width:188.25pt;height:184.5pt;z-index:2516710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" fillcolor="white [3201]" strokecolor="#c00000" strokeweight="3pt">
                <v:textbox>
                  <w:txbxContent>
                    <w:p w:rsidR="00AB4D7D" w:rsidRPr="002551DF" w:rsidRDefault="002551DF" w:rsidP="002551DF">
                      <w:pPr>
                        <w:ind w:left="142" w:right="-85" w:firstLine="425"/>
                        <w:jc w:val="right"/>
                        <w:rPr>
                          <w:b/>
                          <w:sz w:val="28"/>
                        </w:rPr>
                      </w:pPr>
                      <w:r w:rsidRPr="002551DF">
                        <w:rPr>
                          <w:b/>
                          <w:sz w:val="28"/>
                        </w:rPr>
                        <w:t>Rozumiem pojęcia, równanie:</w:t>
                      </w:r>
                    </w:p>
                    <w:p w:rsidR="002551DF" w:rsidRPr="002551DF" w:rsidRDefault="002551DF" w:rsidP="002551DF">
                      <w:pPr>
                        <w:ind w:left="142" w:right="-85" w:firstLine="284"/>
                        <w:jc w:val="right"/>
                        <w:rPr>
                          <w:b/>
                          <w:sz w:val="28"/>
                        </w:rPr>
                      </w:pPr>
                      <w:r w:rsidRPr="002551DF">
                        <w:rPr>
                          <w:b/>
                          <w:sz w:val="28"/>
                        </w:rPr>
                        <w:t>tożsamościowe, sprzeczne, równoważne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295" behindDoc="0" locked="0" layoutInCell="1" allowOverlap="1" wp14:anchorId="427FC7C3" wp14:editId="3B1F67A5">
                <wp:simplePos x="0" y="0"/>
                <wp:positionH relativeFrom="column">
                  <wp:posOffset>1965960</wp:posOffset>
                </wp:positionH>
                <wp:positionV relativeFrom="paragraph">
                  <wp:posOffset>20955</wp:posOffset>
                </wp:positionV>
                <wp:extent cx="2391410" cy="2473960"/>
                <wp:effectExtent l="19050" t="19050" r="27940" b="21590"/>
                <wp:wrapNone/>
                <wp:docPr id="630" name="Elipsa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1410" cy="2473960"/>
                        </a:xfrm>
                        <a:prstGeom prst="ellipse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1DF" w:rsidRDefault="0086324D" w:rsidP="002551DF">
                            <w:pPr>
                              <w:ind w:left="709" w:hanging="142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7C020F">
                              <w:rPr>
                                <w:b/>
                                <w:sz w:val="32"/>
                              </w:rPr>
                              <w:t xml:space="preserve">Wiem </w:t>
                            </w:r>
                          </w:p>
                          <w:p w:rsidR="00AB4D7D" w:rsidRPr="007C020F" w:rsidRDefault="002551DF" w:rsidP="002551DF">
                            <w:pPr>
                              <w:ind w:left="709" w:hanging="142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co to jest równanie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30" o:spid="_x0000_s1029" style="position:absolute;margin-left:154.8pt;margin-top:1.65pt;width:188.3pt;height:194.8pt;z-index:2516712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" fillcolor="white [3201]" strokecolor="#4bacc6 [3208]" strokeweight="3pt">
                <v:textbox>
                  <w:txbxContent>
                    <w:p w:rsidR="002551DF" w:rsidRDefault="0086324D" w:rsidP="002551DF">
                      <w:pPr>
                        <w:ind w:left="709" w:hanging="142"/>
                        <w:jc w:val="center"/>
                        <w:rPr>
                          <w:b/>
                          <w:sz w:val="32"/>
                        </w:rPr>
                      </w:pPr>
                      <w:r w:rsidRPr="007C020F">
                        <w:rPr>
                          <w:b/>
                          <w:sz w:val="32"/>
                        </w:rPr>
                        <w:t xml:space="preserve">Wiem </w:t>
                      </w:r>
                    </w:p>
                    <w:p w:rsidR="00AB4D7D" w:rsidRPr="007C020F" w:rsidRDefault="002551DF" w:rsidP="002551DF">
                      <w:pPr>
                        <w:ind w:left="709" w:hanging="142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co to jest równanie</w:t>
                      </w:r>
                    </w:p>
                  </w:txbxContent>
                </v:textbox>
              </v:oval>
            </w:pict>
          </mc:Fallback>
        </mc:AlternateContent>
      </w:r>
      <w:r w:rsidR="009A3C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166" behindDoc="0" locked="0" layoutInCell="1" allowOverlap="1" wp14:anchorId="3ED7FCAF" wp14:editId="7F0593F2">
                <wp:simplePos x="0" y="0"/>
                <wp:positionH relativeFrom="column">
                  <wp:posOffset>3547110</wp:posOffset>
                </wp:positionH>
                <wp:positionV relativeFrom="paragraph">
                  <wp:posOffset>2945130</wp:posOffset>
                </wp:positionV>
                <wp:extent cx="2390775" cy="2343150"/>
                <wp:effectExtent l="19050" t="19050" r="28575" b="19050"/>
                <wp:wrapNone/>
                <wp:docPr id="632" name="Elipsa 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343150"/>
                        </a:xfrm>
                        <a:prstGeom prst="ellips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24D" w:rsidRPr="006B769B" w:rsidRDefault="002551DF" w:rsidP="006B769B">
                            <w:pPr>
                              <w:ind w:left="426"/>
                              <w:jc w:val="righ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Umiem sprawdzić, czy dana liczba jest rozwiązaniem równania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32" o:spid="_x0000_s1030" style="position:absolute;margin-left:279.3pt;margin-top:231.9pt;width:188.25pt;height:184.5pt;z-index:2516711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" fillcolor="white [3201]" strokecolor="yellow" strokeweight="3pt">
                <v:textbox>
                  <w:txbxContent>
                    <w:p w:rsidR="0086324D" w:rsidRPr="006B769B" w:rsidRDefault="002551DF" w:rsidP="006B769B">
                      <w:pPr>
                        <w:ind w:left="426"/>
                        <w:jc w:val="right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Umiem sprawdzić, czy dana liczba jest rozwiązaniem równania</w:t>
                      </w:r>
                    </w:p>
                  </w:txbxContent>
                </v:textbox>
              </v:oval>
            </w:pict>
          </mc:Fallback>
        </mc:AlternateContent>
      </w:r>
      <w:r w:rsidR="009A3C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09AAF8" wp14:editId="51F0AFE7">
                <wp:simplePos x="0" y="0"/>
                <wp:positionH relativeFrom="column">
                  <wp:posOffset>1965960</wp:posOffset>
                </wp:positionH>
                <wp:positionV relativeFrom="paragraph">
                  <wp:posOffset>3830955</wp:posOffset>
                </wp:positionV>
                <wp:extent cx="2390775" cy="2343150"/>
                <wp:effectExtent l="19050" t="19050" r="28575" b="19050"/>
                <wp:wrapNone/>
                <wp:docPr id="633" name="Elipsa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343150"/>
                        </a:xfrm>
                        <a:prstGeom prst="ellipse">
                          <a:avLst/>
                        </a:prstGeom>
                        <a:ln w="381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24D" w:rsidRPr="00FF24AF" w:rsidRDefault="002551DF" w:rsidP="001755AD">
                            <w:pPr>
                              <w:ind w:right="-85"/>
                              <w:jc w:val="righ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Potrafię zapisać związki między wielkościami za pomocą równań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33" o:spid="_x0000_s1031" style="position:absolute;margin-left:154.8pt;margin-top:301.65pt;width:188.25pt;height:18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" fillcolor="white [3201]" strokecolor="#92d050" strokeweight="3pt">
                <v:textbox>
                  <w:txbxContent>
                    <w:p w:rsidR="0086324D" w:rsidRPr="00FF24AF" w:rsidRDefault="002551DF" w:rsidP="001755AD">
                      <w:pPr>
                        <w:ind w:right="-85"/>
                        <w:jc w:val="right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Potrafię zapisać związki między wielkościami za pomocą równań</w:t>
                      </w:r>
                    </w:p>
                  </w:txbxContent>
                </v:textbox>
              </v:oval>
            </w:pict>
          </mc:Fallback>
        </mc:AlternateContent>
      </w:r>
      <w:r w:rsidR="009A3C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991985" wp14:editId="2174CCAC">
                <wp:simplePos x="0" y="0"/>
                <wp:positionH relativeFrom="column">
                  <wp:posOffset>432435</wp:posOffset>
                </wp:positionH>
                <wp:positionV relativeFrom="paragraph">
                  <wp:posOffset>297180</wp:posOffset>
                </wp:positionV>
                <wp:extent cx="2389645" cy="2299842"/>
                <wp:effectExtent l="19050" t="19050" r="10795" b="24765"/>
                <wp:wrapNone/>
                <wp:docPr id="635" name="Elipsa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9645" cy="2299842"/>
                        </a:xfrm>
                        <a:prstGeom prst="ellipse">
                          <a:avLst/>
                        </a:prstGeom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24D" w:rsidRPr="002551DF" w:rsidRDefault="002551DF" w:rsidP="007C020F">
                            <w:pPr>
                              <w:spacing w:line="240" w:lineRule="auto"/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551DF">
                              <w:rPr>
                                <w:b/>
                                <w:sz w:val="28"/>
                                <w:szCs w:val="28"/>
                              </w:rPr>
                              <w:t>Umiem rozwiązać równanie zapisane w postaci ułamków</w:t>
                            </w:r>
                          </w:p>
                          <w:p w:rsidR="007C020F" w:rsidRPr="002551DF" w:rsidRDefault="007C020F" w:rsidP="007C020F">
                            <w:pPr>
                              <w:spacing w:line="240" w:lineRule="auto"/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35" o:spid="_x0000_s1032" style="position:absolute;margin-left:34.05pt;margin-top:23.4pt;width:188.15pt;height:181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" fillcolor="white [3201]" strokecolor="#00b050" strokeweight="3pt">
                <v:textbox>
                  <w:txbxContent>
                    <w:p w:rsidR="0086324D" w:rsidRPr="002551DF" w:rsidRDefault="002551DF" w:rsidP="007C020F">
                      <w:pPr>
                        <w:spacing w:line="240" w:lineRule="auto"/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 w:rsidRPr="002551DF">
                        <w:rPr>
                          <w:b/>
                          <w:sz w:val="28"/>
                          <w:szCs w:val="28"/>
                        </w:rPr>
                        <w:t>Umiem rozwiązać równanie zapisane w postaci ułamków</w:t>
                      </w:r>
                    </w:p>
                    <w:p w:rsidR="007C020F" w:rsidRPr="002551DF" w:rsidRDefault="007C020F" w:rsidP="007C020F">
                      <w:pPr>
                        <w:spacing w:line="240" w:lineRule="auto"/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9A3C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DCB5A8" wp14:editId="6631B955">
                <wp:simplePos x="0" y="0"/>
                <wp:positionH relativeFrom="column">
                  <wp:posOffset>-348615</wp:posOffset>
                </wp:positionH>
                <wp:positionV relativeFrom="paragraph">
                  <wp:posOffset>1659255</wp:posOffset>
                </wp:positionV>
                <wp:extent cx="2390775" cy="2343150"/>
                <wp:effectExtent l="19050" t="19050" r="28575" b="19050"/>
                <wp:wrapNone/>
                <wp:docPr id="637" name="Elipsa 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343150"/>
                        </a:xfrm>
                        <a:prstGeom prst="ellipse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24D" w:rsidRPr="00FF24AF" w:rsidRDefault="002551DF" w:rsidP="00FF24A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Potrafię rozwiązać równanie z nawiasami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37" o:spid="_x0000_s1033" style="position:absolute;margin-left:-27.45pt;margin-top:130.65pt;width:188.25pt;height:18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" fillcolor="white [3201]" strokecolor="#4f81bd [3204]" strokeweight="3pt">
                <v:textbox>
                  <w:txbxContent>
                    <w:p w:rsidR="0086324D" w:rsidRPr="00FF24AF" w:rsidRDefault="002551DF" w:rsidP="00FF24A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sz w:val="28"/>
                        </w:rPr>
                        <w:t>Potrafię rozwiązać równanie z nawiasami</w:t>
                      </w:r>
                    </w:p>
                  </w:txbxContent>
                </v:textbox>
              </v:oval>
            </w:pict>
          </mc:Fallback>
        </mc:AlternateContent>
      </w:r>
      <w:r w:rsidR="009A3C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9FE0C6" wp14:editId="3C7EDF2D">
                <wp:simplePos x="0" y="0"/>
                <wp:positionH relativeFrom="column">
                  <wp:posOffset>60960</wp:posOffset>
                </wp:positionH>
                <wp:positionV relativeFrom="paragraph">
                  <wp:posOffset>3307080</wp:posOffset>
                </wp:positionV>
                <wp:extent cx="2390775" cy="2343150"/>
                <wp:effectExtent l="19050" t="19050" r="28575" b="19050"/>
                <wp:wrapNone/>
                <wp:docPr id="634" name="Elipsa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343150"/>
                        </a:xfrm>
                        <a:prstGeom prst="ellipse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24D" w:rsidRPr="00FF24AF" w:rsidRDefault="002551DF" w:rsidP="0086324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Umiem rozwiązać równanie zapisane bez nawiasów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34" o:spid="_x0000_s1034" style="position:absolute;margin-left:4.8pt;margin-top:260.4pt;width:188.25pt;height:184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" fillcolor="white [3201]" strokecolor="#8064a2 [3207]" strokeweight="3pt">
                <v:textbox>
                  <w:txbxContent>
                    <w:p w:rsidR="0086324D" w:rsidRPr="00FF24AF" w:rsidRDefault="002551DF" w:rsidP="0086324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Umiem rozwiązać równanie zapisane bez nawiasów</w:t>
                      </w:r>
                    </w:p>
                  </w:txbxContent>
                </v:textbox>
              </v:oval>
            </w:pict>
          </mc:Fallback>
        </mc:AlternateContent>
      </w:r>
    </w:p>
    <w:sectPr w:rsidR="003045CA" w:rsidRPr="003045CA" w:rsidSect="001400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410" w:rsidRDefault="005A3410">
      <w:pPr>
        <w:spacing w:after="0" w:line="240" w:lineRule="auto"/>
      </w:pPr>
      <w:r>
        <w:separator/>
      </w:r>
    </w:p>
  </w:endnote>
  <w:endnote w:type="continuationSeparator" w:id="0">
    <w:p w:rsidR="005A3410" w:rsidRDefault="005A3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652" w:rsidRDefault="00A4365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410" w:rsidRDefault="005A3410">
      <w:pPr>
        <w:spacing w:after="0" w:line="240" w:lineRule="auto"/>
      </w:pPr>
      <w:r>
        <w:separator/>
      </w:r>
    </w:p>
  </w:footnote>
  <w:footnote w:type="continuationSeparator" w:id="0">
    <w:p w:rsidR="005A3410" w:rsidRDefault="005A3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1DF" w:rsidRDefault="002551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2551D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Rozwiązywanie równań</w:t>
                          </w:r>
                          <w:bookmarkStart w:id="0" w:name="_GoBack"/>
                          <w:bookmarkEnd w:id="0"/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5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2551DF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Rozwiązywanie równań</w:t>
                    </w:r>
                    <w:bookmarkStart w:id="1" w:name="_GoBack"/>
                    <w:bookmarkEnd w:id="1"/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5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9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40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4097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66249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5D95"/>
    <w:rsid w:val="00162F6D"/>
    <w:rsid w:val="001749F4"/>
    <w:rsid w:val="001755AD"/>
    <w:rsid w:val="00185C0E"/>
    <w:rsid w:val="00190708"/>
    <w:rsid w:val="001914FB"/>
    <w:rsid w:val="00193CE8"/>
    <w:rsid w:val="001A18F1"/>
    <w:rsid w:val="001B3C03"/>
    <w:rsid w:val="001C6BB5"/>
    <w:rsid w:val="001E38B7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551DF"/>
    <w:rsid w:val="00267346"/>
    <w:rsid w:val="00272289"/>
    <w:rsid w:val="00282A47"/>
    <w:rsid w:val="002843F1"/>
    <w:rsid w:val="002957F1"/>
    <w:rsid w:val="002B424A"/>
    <w:rsid w:val="002B65A3"/>
    <w:rsid w:val="002C2BC9"/>
    <w:rsid w:val="002C4363"/>
    <w:rsid w:val="002E0B6D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16F5A"/>
    <w:rsid w:val="0043523E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3410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3282"/>
    <w:rsid w:val="006055F4"/>
    <w:rsid w:val="006369DA"/>
    <w:rsid w:val="00656333"/>
    <w:rsid w:val="0066326B"/>
    <w:rsid w:val="00670B64"/>
    <w:rsid w:val="00674085"/>
    <w:rsid w:val="006B769B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2951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C020F"/>
    <w:rsid w:val="007D0166"/>
    <w:rsid w:val="007F665F"/>
    <w:rsid w:val="007F7E19"/>
    <w:rsid w:val="00815B14"/>
    <w:rsid w:val="00822FD0"/>
    <w:rsid w:val="00843353"/>
    <w:rsid w:val="00850ED2"/>
    <w:rsid w:val="0086324D"/>
    <w:rsid w:val="0086594A"/>
    <w:rsid w:val="0087262D"/>
    <w:rsid w:val="00875826"/>
    <w:rsid w:val="00886633"/>
    <w:rsid w:val="008A2553"/>
    <w:rsid w:val="008C3BDB"/>
    <w:rsid w:val="008D3515"/>
    <w:rsid w:val="008E0E29"/>
    <w:rsid w:val="008E0F17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CBF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DA9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4D7D"/>
    <w:rsid w:val="00AB5BDA"/>
    <w:rsid w:val="00AB728F"/>
    <w:rsid w:val="00AB791E"/>
    <w:rsid w:val="00AC5703"/>
    <w:rsid w:val="00AD0E2A"/>
    <w:rsid w:val="00AD213D"/>
    <w:rsid w:val="00B20264"/>
    <w:rsid w:val="00B20E1A"/>
    <w:rsid w:val="00B2353E"/>
    <w:rsid w:val="00B2641F"/>
    <w:rsid w:val="00B2712A"/>
    <w:rsid w:val="00B32BB8"/>
    <w:rsid w:val="00B513F7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474A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50E8E"/>
    <w:rsid w:val="00F53D26"/>
    <w:rsid w:val="00F541B2"/>
    <w:rsid w:val="00F6262A"/>
    <w:rsid w:val="00F65612"/>
    <w:rsid w:val="00F65C84"/>
    <w:rsid w:val="00F93220"/>
    <w:rsid w:val="00FA3D50"/>
    <w:rsid w:val="00FA4804"/>
    <w:rsid w:val="00FC3E79"/>
    <w:rsid w:val="00FC485E"/>
    <w:rsid w:val="00FF1EEC"/>
    <w:rsid w:val="00FF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5AB8E-A911-42A5-96B5-8AB3E0AA2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7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Równania</cp:keywords>
  <cp:lastModifiedBy>Ania</cp:lastModifiedBy>
  <cp:revision>4</cp:revision>
  <cp:lastPrinted>2013-09-03T11:07:00Z</cp:lastPrinted>
  <dcterms:created xsi:type="dcterms:W3CDTF">2013-09-03T11:01:00Z</dcterms:created>
  <dcterms:modified xsi:type="dcterms:W3CDTF">2013-09-03T11:08:00Z</dcterms:modified>
</cp:coreProperties>
</file>